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gesamtes Haus </w:t>
            </w:r>
          </w:p>
          <w:p>
            <w:pPr>
              <w:spacing w:before="0" w:after="0" w:line="240" w:lineRule="auto"/>
            </w:pPr>
            <w:r>
              <w:t>DG- UG </w:t>
            </w:r>
          </w:p>
          <w:p>
            <w:pPr>
              <w:spacing w:before="0" w:after="0" w:line="240" w:lineRule="auto"/>
            </w:pPr>
            <w:r>
              <w:t>Kanin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95247031" name="4234af2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4928917" name="4234af20-caac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DG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Decke / Boden / Wand </w:t>
            </w:r>
          </w:p>
        </w:tc>
        <w:tc>
          <w:p>
            <w:pPr>
              <w:spacing w:before="0" w:after="0" w:line="240" w:lineRule="auto"/>
            </w:pPr>
            <w:r>
              <w:t>Spanplatten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62953382" name="60d6c94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9415522" name="60d6c940-caac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63837521" name="b47caa6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0292156" name="b47caa60-caac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93722889" name="d10e822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3495258" name="d10e8220-caac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>Jg. 2000</w:t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alle 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Spanplatten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99711496" name="eb21291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6485939" name="eb212910-caac-11f0-a272-11a42cc6b89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12841417" name="557661e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5600898" name="557661e0-caad-11f0-a272-11a42cc6b89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 / WC / Stallraum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Wand / 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71798909" name="e69e439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318061" name="e69e4390-caad-11f0-a272-11a42cc6b89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>Jg. 2000</w:t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81866750" name="58a7fd5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3542185" name="58a7fd50-caae-11f0-a272-11a42cc6b89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Heizraum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25542921" name="7edeb45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72772302" name="7edeb450-caae-11f0-a272-11a42cc6b89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Garage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</w:tc>
        <w:tc>
          <w:p>
            <w:pPr>
              <w:spacing w:before="0" w:after="0" w:line="240" w:lineRule="auto"/>
            </w:pPr>
            <w:r>
              <w:t>Wand / 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71272274" name="b1e5c0f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184691" name="b1e5c0f0-caae-11f0-a272-11a42cc6b89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>EG- DG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979094" name="63f7b0f0-caaf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4549627" name="63f7b0f0-caaf-11f0-a272-11a42cc6b89f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5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Leimensteigstrasse 31, 9054 Schlatt-Haslen</w:t>
          </w:r>
        </w:p>
        <w:p>
          <w:pPr>
            <w:spacing w:before="0" w:after="0"/>
          </w:pPr>
          <w:r>
            <w:t>605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footer.xml" Type="http://schemas.openxmlformats.org/officeDocument/2006/relationships/footer" Id="rId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